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24492454" name="10c51390-bbd3-11f0-9f59-51d72857301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12463395" name="10c51390-bbd3-11f0-9f59-51d72857301c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72593421" name="1ca64e40-bbd3-11f0-9f59-51d72857301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55289399" name="1ca64e40-bbd3-11f0-9f59-51d72857301c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/ Treppenhaus </w:t>
            </w:r>
          </w:p>
          <w:p>
            <w:pPr>
              <w:spacing w:before="0" w:after="0"/>
            </w:pPr>
            <w:r>
              <w:t>DG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33916060" name="a5f0ca40-bbd3-11f0-9f59-51d72857301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35137131" name="a5f0ca40-bbd3-11f0-9f59-51d72857301c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09119430" name="a9d07570-bbd3-11f0-9f59-51d72857301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17377896" name="a9d07570-bbd3-11f0-9f59-51d72857301c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Gesamtes Haus </w:t>
            </w:r>
          </w:p>
          <w:p>
            <w:pPr>
              <w:spacing w:before="0" w:after="0"/>
            </w:pPr>
            <w:r>
              <w:t>UG- DG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VM-15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27447561" name="3a49a3c0-bbd8-11f0-9f59-51d72857301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44092664" name="3a49a3c0-bbd8-11f0-9f59-51d72857301c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50932117" name="4041f5c0-bbd8-11f0-9f59-51d72857301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77474715" name="4041f5c0-bbd8-11f0-9f59-51d72857301c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Heizraum / Bad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Türblatt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VM-17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Türblatt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92642139" name="f9261d00-bbd8-11f0-9f59-51d72857301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47605138" name="f9261d00-bbd8-11f0-9f59-51d72857301c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17294905" name="ff943b40-bbd8-11f0-9f59-51d72857301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90077434" name="ff943b40-bbd8-11f0-9f59-51d72857301c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Untere Bahnhofstrasse 14, 8910 Affoltern am Albis </w:t>
          </w:r>
        </w:p>
        <w:p>
          <w:pPr>
            <w:spacing w:before="0" w:after="0"/>
          </w:pPr>
          <w:r>
            <w:t>573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